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EG rechts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17341269" name="b3c7c1d0-cf58-11f0-8347-4549d71ca0b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3803945" name="b3c7c1d0-cf58-11f0-8347-4549d71ca0b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EG rechts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93728165" name="e9000650-cf58-11f0-8347-4549d71ca0b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82340417" name="e9000650-cf58-11f0-8347-4549d71ca0b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Gang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331868" name="1691ac90-cf59-11f0-8347-4549d71ca0b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16676622" name="1691ac90-cf59-11f0-8347-4549d71ca0b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>UG - DG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58212758" name="5fad3070-cf59-11f0-8347-4549d71ca0b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78859277" name="5fad3070-cf59-11f0-8347-4549d71ca0b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Estrich </w:t>
            </w:r>
          </w:p>
          <w:p>
            <w:pPr>
              <w:spacing w:before="0" w:after="0" w:line="240" w:lineRule="auto"/>
            </w:pPr>
            <w:r>
              <w:t>DG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50899348" name="d2b92280-cf5a-11f0-8347-4549d71ca0b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89556385" name="d2b92280-cf5a-11f0-8347-4549d71ca0b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9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Rietstrasse 24, 8260 Stein am Rhein</w:t>
          </w:r>
        </w:p>
        <w:p>
          <w:pPr>
            <w:spacing w:before="0" w:after="0"/>
          </w:pPr>
          <w:r>
            <w:t>603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footer.xml" Type="http://schemas.openxmlformats.org/officeDocument/2006/relationships/footer" Id="rId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